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1"/>
        <w:gridCol w:w="1594"/>
        <w:gridCol w:w="4039"/>
      </w:tblGrid>
      <w:tr w:rsidR="00292523" w:rsidRPr="001F3060" w14:paraId="089CAEE7" w14:textId="77777777" w:rsidTr="000C3FF4">
        <w:trPr>
          <w:trHeight w:val="274"/>
        </w:trPr>
        <w:tc>
          <w:tcPr>
            <w:tcW w:w="9288" w:type="dxa"/>
            <w:gridSpan w:val="3"/>
            <w:shd w:val="clear" w:color="auto" w:fill="BFBFBF"/>
          </w:tcPr>
          <w:p w14:paraId="047E9EBF" w14:textId="2A3C0C27" w:rsidR="000C3FF4" w:rsidRPr="001F3060" w:rsidRDefault="00255F5D" w:rsidP="009D6061">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0C3FF4">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2CED64AD" w:rsidR="004145D6" w:rsidRPr="009D6061" w:rsidRDefault="00026B25" w:rsidP="009D6061">
            <w:pPr>
              <w:pStyle w:val="Default"/>
              <w:jc w:val="center"/>
              <w:rPr>
                <w:rFonts w:ascii="Calibri Light" w:hAnsi="Calibri Light" w:cs="Calibri Light"/>
                <w:b/>
                <w:bCs/>
                <w:color w:val="auto"/>
                <w:sz w:val="22"/>
                <w:szCs w:val="22"/>
              </w:rPr>
            </w:pPr>
            <w:r w:rsidRPr="00026B25">
              <w:rPr>
                <w:rFonts w:ascii="Calibri Light" w:hAnsi="Calibri Light" w:cs="Calibri Light"/>
                <w:b/>
                <w:bCs/>
                <w:color w:val="auto"/>
                <w:sz w:val="22"/>
                <w:szCs w:val="22"/>
              </w:rPr>
              <w:t xml:space="preserve">z dnia </w:t>
            </w:r>
            <w:r w:rsidR="009D6061">
              <w:rPr>
                <w:rFonts w:ascii="Calibri Light" w:hAnsi="Calibri Light" w:cs="Calibri Light"/>
                <w:b/>
                <w:bCs/>
                <w:color w:val="auto"/>
                <w:sz w:val="22"/>
                <w:szCs w:val="22"/>
              </w:rPr>
              <w:t>30</w:t>
            </w:r>
            <w:r w:rsidRPr="00026B25">
              <w:rPr>
                <w:rFonts w:ascii="Calibri Light" w:hAnsi="Calibri Light" w:cs="Calibri Light"/>
                <w:b/>
                <w:bCs/>
                <w:color w:val="auto"/>
                <w:sz w:val="22"/>
                <w:szCs w:val="22"/>
              </w:rPr>
              <w:t>.12.2025 r., l.dz. 0</w:t>
            </w:r>
            <w:r w:rsidR="009D6061">
              <w:rPr>
                <w:rFonts w:ascii="Calibri Light" w:hAnsi="Calibri Light" w:cs="Calibri Light"/>
                <w:b/>
                <w:bCs/>
                <w:color w:val="auto"/>
                <w:sz w:val="22"/>
                <w:szCs w:val="22"/>
              </w:rPr>
              <w:t>6</w:t>
            </w:r>
            <w:r w:rsidRPr="00026B25">
              <w:rPr>
                <w:rFonts w:ascii="Calibri Light" w:hAnsi="Calibri Light" w:cs="Calibri Light"/>
                <w:b/>
                <w:bCs/>
                <w:color w:val="auto"/>
                <w:sz w:val="22"/>
                <w:szCs w:val="22"/>
              </w:rPr>
              <w:t xml:space="preserve">_12_2025_FEWM_1_2_Alkaz </w:t>
            </w:r>
          </w:p>
        </w:tc>
      </w:tr>
      <w:tr w:rsidR="00292523" w:rsidRPr="001F3060" w14:paraId="1CBF878C" w14:textId="77777777" w:rsidTr="000C3FF4">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0C3FF4">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0C3FF4">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0C3FF4">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0C3FF4">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0C3FF4">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0C3FF4">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592B6CB2" w14:textId="2330F700" w:rsidR="001C5207" w:rsidRPr="009D6061" w:rsidRDefault="009D6061" w:rsidP="00977F0E">
            <w:pPr>
              <w:spacing w:after="0" w:line="240" w:lineRule="auto"/>
              <w:jc w:val="center"/>
              <w:rPr>
                <w:rFonts w:ascii="Calibri Light" w:hAnsi="Calibri Light" w:cs="Calibri Light"/>
                <w:bCs/>
                <w:sz w:val="20"/>
                <w:szCs w:val="20"/>
              </w:rPr>
            </w:pPr>
            <w:r w:rsidRPr="009D6061">
              <w:rPr>
                <w:rFonts w:ascii="Calibri Light" w:hAnsi="Calibri Light" w:cs="Calibri Light"/>
                <w:bCs/>
                <w:sz w:val="20"/>
                <w:szCs w:val="20"/>
              </w:rPr>
              <w:t>(</w:t>
            </w:r>
            <w:r w:rsidRPr="009D6061">
              <w:rPr>
                <w:rFonts w:ascii="Calibri Light" w:hAnsi="Calibri Light" w:cs="Calibri Light"/>
                <w:bCs/>
                <w:sz w:val="20"/>
                <w:szCs w:val="20"/>
              </w:rPr>
              <w:t>Dostawa taśmociągów z klatkami bezpieczeństwa  dla  ALKAZ PLASTICS S.A.</w:t>
            </w:r>
            <w:r w:rsidR="004F4C7F" w:rsidRPr="009D6061">
              <w:rPr>
                <w:rFonts w:ascii="Calibri Light" w:hAnsi="Calibri Light" w:cs="Calibri Light"/>
                <w:bCs/>
                <w:sz w:val="20"/>
                <w:szCs w:val="20"/>
              </w:rPr>
              <w:t>.</w:t>
            </w:r>
            <w:r w:rsidR="004145D6" w:rsidRPr="009D6061">
              <w:rPr>
                <w:rFonts w:ascii="Calibri Light" w:hAnsi="Calibri Light" w:cs="Calibri Light"/>
                <w:bCs/>
                <w:sz w:val="20"/>
                <w:szCs w:val="20"/>
              </w:rPr>
              <w:t>)</w:t>
            </w:r>
          </w:p>
          <w:p w14:paraId="794B3343" w14:textId="3E0AFD34" w:rsidR="000C3FF4" w:rsidRPr="001F3060" w:rsidRDefault="000C3FF4" w:rsidP="00977F0E">
            <w:pPr>
              <w:spacing w:after="0" w:line="240" w:lineRule="auto"/>
              <w:jc w:val="center"/>
              <w:rPr>
                <w:rFonts w:ascii="Calibri Light" w:hAnsi="Calibri Light"/>
                <w:b/>
                <w:sz w:val="20"/>
                <w:szCs w:val="20"/>
              </w:rPr>
            </w:pPr>
          </w:p>
        </w:tc>
      </w:tr>
      <w:tr w:rsidR="00101745" w:rsidRPr="001F3060" w14:paraId="1784B702" w14:textId="77777777" w:rsidTr="000C3FF4">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0C3FF4">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0C3FF4">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0C3FF4">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0C3FF4">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DD1DE4" w:rsidRPr="001F3060" w14:paraId="0AF2D1BC" w14:textId="77777777" w:rsidTr="00DD1DE4">
        <w:trPr>
          <w:trHeight w:val="284"/>
        </w:trPr>
        <w:tc>
          <w:tcPr>
            <w:tcW w:w="9288" w:type="dxa"/>
            <w:gridSpan w:val="3"/>
            <w:shd w:val="clear" w:color="auto" w:fill="FFFFFF" w:themeFill="background1"/>
          </w:tcPr>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1DE4" w:rsidRPr="00485DCC" w14:paraId="44AE0E5C" w14:textId="77777777" w:rsidTr="00C33525">
              <w:trPr>
                <w:trHeight w:val="284"/>
              </w:trPr>
              <w:tc>
                <w:tcPr>
                  <w:tcW w:w="9288" w:type="dxa"/>
                </w:tcPr>
                <w:p w14:paraId="1F1D5E0E" w14:textId="77777777" w:rsidR="00DD1DE4" w:rsidRPr="00485DCC" w:rsidRDefault="00DD1DE4" w:rsidP="00DD1DE4">
                  <w:pPr>
                    <w:pStyle w:val="Default"/>
                    <w:rPr>
                      <w:rFonts w:ascii="Calibri Light" w:hAnsi="Calibri Light"/>
                      <w:i/>
                      <w:color w:val="808080"/>
                      <w:sz w:val="20"/>
                      <w:szCs w:val="20"/>
                    </w:rPr>
                  </w:pPr>
                  <w:r w:rsidRPr="000855D5">
                    <w:rPr>
                      <w:rFonts w:ascii="Calibri Light" w:hAnsi="Calibri Light"/>
                      <w:i/>
                      <w:color w:val="auto"/>
                      <w:sz w:val="20"/>
                      <w:szCs w:val="20"/>
                    </w:rPr>
                    <w:t>W tym:</w:t>
                  </w:r>
                </w:p>
              </w:tc>
            </w:tr>
            <w:tr w:rsidR="00DD1DE4" w:rsidRPr="00485DCC" w14:paraId="4E72A280" w14:textId="77777777" w:rsidTr="00C33525">
              <w:trPr>
                <w:trHeight w:val="284"/>
              </w:trPr>
              <w:tc>
                <w:tcPr>
                  <w:tcW w:w="9288" w:type="dxa"/>
                </w:tcPr>
                <w:tbl>
                  <w:tblPr>
                    <w:tblW w:w="8517" w:type="dxa"/>
                    <w:tblInd w:w="1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2021"/>
                    <w:gridCol w:w="1472"/>
                    <w:gridCol w:w="1202"/>
                    <w:gridCol w:w="1983"/>
                    <w:gridCol w:w="1839"/>
                  </w:tblGrid>
                  <w:tr w:rsidR="00DD1DE4" w14:paraId="5ECC995D" w14:textId="77777777" w:rsidTr="00C33525">
                    <w:tc>
                      <w:tcPr>
                        <w:tcW w:w="2021" w:type="dxa"/>
                        <w:tcBorders>
                          <w:top w:val="single" w:sz="2" w:space="0" w:color="000000"/>
                          <w:left w:val="single" w:sz="2" w:space="0" w:color="000000"/>
                          <w:bottom w:val="single" w:sz="2" w:space="0" w:color="000000"/>
                          <w:right w:val="single" w:sz="2" w:space="0" w:color="000000"/>
                        </w:tcBorders>
                      </w:tcPr>
                      <w:p w14:paraId="6469C001" w14:textId="77777777" w:rsidR="00DD1DE4" w:rsidRDefault="00DD1DE4" w:rsidP="009D6061">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Nazwa</w:t>
                        </w:r>
                      </w:p>
                      <w:p w14:paraId="47F7C55F" w14:textId="77777777" w:rsidR="00DD1DE4" w:rsidRDefault="00DD1DE4" w:rsidP="009D6061">
                        <w:pPr>
                          <w:pStyle w:val="Zawartotabeli"/>
                          <w:framePr w:hSpace="141" w:wrap="around" w:vAnchor="text" w:hAnchor="text" w:y="1"/>
                          <w:snapToGrid w:val="0"/>
                          <w:suppressOverlap/>
                          <w:jc w:val="center"/>
                          <w:rPr>
                            <w:rFonts w:ascii="Calibri Light" w:hAnsi="Calibri Light" w:cs="Calibri Light"/>
                            <w:sz w:val="20"/>
                            <w:szCs w:val="20"/>
                          </w:rPr>
                        </w:pPr>
                      </w:p>
                    </w:tc>
                    <w:tc>
                      <w:tcPr>
                        <w:tcW w:w="1472" w:type="dxa"/>
                        <w:tcBorders>
                          <w:top w:val="single" w:sz="2" w:space="0" w:color="000000"/>
                          <w:left w:val="single" w:sz="2" w:space="0" w:color="000000"/>
                          <w:bottom w:val="single" w:sz="2" w:space="0" w:color="000000"/>
                          <w:right w:val="single" w:sz="2" w:space="0" w:color="000000"/>
                        </w:tcBorders>
                        <w:hideMark/>
                      </w:tcPr>
                      <w:p w14:paraId="075BB3A5" w14:textId="77777777" w:rsidR="00DD1DE4" w:rsidRDefault="00DD1DE4" w:rsidP="009D6061">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w:t>
                        </w:r>
                      </w:p>
                      <w:p w14:paraId="64076428" w14:textId="77777777" w:rsidR="00DD1DE4" w:rsidRDefault="00DD1DE4" w:rsidP="009D6061">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Netto:</w:t>
                        </w:r>
                      </w:p>
                    </w:tc>
                    <w:tc>
                      <w:tcPr>
                        <w:tcW w:w="1202" w:type="dxa"/>
                        <w:tcBorders>
                          <w:top w:val="single" w:sz="2" w:space="0" w:color="000000"/>
                          <w:left w:val="single" w:sz="2" w:space="0" w:color="000000"/>
                          <w:bottom w:val="single" w:sz="2" w:space="0" w:color="000000"/>
                          <w:right w:val="single" w:sz="2" w:space="0" w:color="000000"/>
                        </w:tcBorders>
                      </w:tcPr>
                      <w:p w14:paraId="0A9A3A9C" w14:textId="77777777" w:rsidR="00DD1DE4" w:rsidRDefault="00DD1DE4" w:rsidP="009D6061">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Stawka VAT:</w:t>
                        </w:r>
                      </w:p>
                    </w:tc>
                    <w:tc>
                      <w:tcPr>
                        <w:tcW w:w="1983" w:type="dxa"/>
                        <w:tcBorders>
                          <w:top w:val="single" w:sz="2" w:space="0" w:color="000000"/>
                          <w:left w:val="single" w:sz="2" w:space="0" w:color="000000"/>
                          <w:bottom w:val="single" w:sz="2" w:space="0" w:color="000000"/>
                          <w:right w:val="single" w:sz="2" w:space="0" w:color="000000"/>
                        </w:tcBorders>
                        <w:hideMark/>
                      </w:tcPr>
                      <w:p w14:paraId="59C7319C" w14:textId="77777777" w:rsidR="00DD1DE4" w:rsidRDefault="00DD1DE4" w:rsidP="009D6061">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 Vat:</w:t>
                        </w:r>
                      </w:p>
                    </w:tc>
                    <w:tc>
                      <w:tcPr>
                        <w:tcW w:w="1839" w:type="dxa"/>
                        <w:tcBorders>
                          <w:top w:val="single" w:sz="2" w:space="0" w:color="000000"/>
                          <w:left w:val="single" w:sz="2" w:space="0" w:color="000000"/>
                          <w:bottom w:val="single" w:sz="2" w:space="0" w:color="000000"/>
                          <w:right w:val="single" w:sz="2" w:space="0" w:color="000000"/>
                        </w:tcBorders>
                        <w:hideMark/>
                      </w:tcPr>
                      <w:p w14:paraId="49C71DB0" w14:textId="77777777" w:rsidR="00DD1DE4" w:rsidRDefault="00DD1DE4" w:rsidP="009D6061">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w:t>
                        </w:r>
                      </w:p>
                      <w:p w14:paraId="76CAD7FA" w14:textId="77777777" w:rsidR="00DD1DE4" w:rsidRDefault="00DD1DE4" w:rsidP="009D6061">
                        <w:pPr>
                          <w:pStyle w:val="Zawartotabeli"/>
                          <w:framePr w:hSpace="141" w:wrap="around" w:vAnchor="text" w:hAnchor="text" w:y="1"/>
                          <w:suppressOverlap/>
                          <w:jc w:val="center"/>
                          <w:rPr>
                            <w:rFonts w:ascii="Calibri Light" w:hAnsi="Calibri Light" w:cs="Calibri Light"/>
                            <w:sz w:val="20"/>
                            <w:szCs w:val="20"/>
                          </w:rPr>
                        </w:pPr>
                        <w:r>
                          <w:rPr>
                            <w:rFonts w:ascii="Calibri Light" w:hAnsi="Calibri Light" w:cs="Calibri Light"/>
                            <w:sz w:val="20"/>
                            <w:szCs w:val="20"/>
                          </w:rPr>
                          <w:t>Brutto:</w:t>
                        </w:r>
                      </w:p>
                    </w:tc>
                  </w:tr>
                  <w:tr w:rsidR="004145D6" w14:paraId="2FE7FCE0" w14:textId="77777777" w:rsidTr="004F4C7F">
                    <w:trPr>
                      <w:trHeight w:val="1094"/>
                    </w:trPr>
                    <w:tc>
                      <w:tcPr>
                        <w:tcW w:w="2021" w:type="dxa"/>
                        <w:tcBorders>
                          <w:top w:val="single" w:sz="2" w:space="0" w:color="000000"/>
                          <w:left w:val="single" w:sz="2" w:space="0" w:color="000000"/>
                          <w:bottom w:val="single" w:sz="2" w:space="0" w:color="000000"/>
                          <w:right w:val="single" w:sz="2" w:space="0" w:color="000000"/>
                        </w:tcBorders>
                      </w:tcPr>
                      <w:p w14:paraId="6A247540" w14:textId="4FA209D0" w:rsidR="004145D6" w:rsidRPr="004145D6" w:rsidRDefault="009D6061" w:rsidP="009D6061">
                        <w:pPr>
                          <w:framePr w:hSpace="141" w:wrap="around" w:vAnchor="text" w:hAnchor="text" w:y="1"/>
                          <w:numPr>
                            <w:ilvl w:val="0"/>
                            <w:numId w:val="27"/>
                          </w:numPr>
                          <w:ind w:left="383" w:hanging="283"/>
                          <w:suppressOverlap/>
                          <w:rPr>
                            <w:rFonts w:ascii="Calibri Light" w:hAnsi="Calibri Light" w:cs="Calibri Light"/>
                            <w:sz w:val="16"/>
                            <w:szCs w:val="16"/>
                          </w:rPr>
                        </w:pPr>
                        <w:r w:rsidRPr="009D6061">
                          <w:rPr>
                            <w:rFonts w:ascii="Calibri Light" w:hAnsi="Calibri Light" w:cs="Calibri Light"/>
                            <w:sz w:val="16"/>
                            <w:szCs w:val="16"/>
                          </w:rPr>
                          <w:t>Transporter płaski – długość min. 4000 mm × szerokość min. 1190 mm,  z klatką bezpieczeństwa, szt. 1</w:t>
                        </w:r>
                      </w:p>
                    </w:tc>
                    <w:tc>
                      <w:tcPr>
                        <w:tcW w:w="1472" w:type="dxa"/>
                        <w:tcBorders>
                          <w:top w:val="single" w:sz="2" w:space="0" w:color="000000"/>
                          <w:left w:val="single" w:sz="2" w:space="0" w:color="000000"/>
                          <w:bottom w:val="single" w:sz="2" w:space="0" w:color="000000"/>
                          <w:right w:val="single" w:sz="2" w:space="0" w:color="000000"/>
                        </w:tcBorders>
                      </w:tcPr>
                      <w:p w14:paraId="13B30ABE" w14:textId="77777777" w:rsidR="004145D6" w:rsidRDefault="004145D6" w:rsidP="009D6061">
                        <w:pPr>
                          <w:pStyle w:val="Zawartotabeli"/>
                          <w:framePr w:hSpace="141" w:wrap="around" w:vAnchor="text" w:hAnchor="text" w:y="1"/>
                          <w:snapToGrid w:val="0"/>
                          <w:ind w:right="365"/>
                          <w:suppressOverlap/>
                          <w:jc w:val="center"/>
                          <w:rPr>
                            <w:rFonts w:ascii="Calibri Light" w:hAnsi="Calibri Light" w:cs="Calibri Light"/>
                            <w:sz w:val="20"/>
                            <w:szCs w:val="20"/>
                          </w:rPr>
                        </w:pPr>
                      </w:p>
                    </w:tc>
                    <w:tc>
                      <w:tcPr>
                        <w:tcW w:w="1202" w:type="dxa"/>
                        <w:tcBorders>
                          <w:top w:val="single" w:sz="2" w:space="0" w:color="000000"/>
                          <w:left w:val="single" w:sz="2" w:space="0" w:color="000000"/>
                          <w:bottom w:val="single" w:sz="2" w:space="0" w:color="000000"/>
                          <w:right w:val="single" w:sz="2" w:space="0" w:color="000000"/>
                        </w:tcBorders>
                      </w:tcPr>
                      <w:p w14:paraId="56AFE37A" w14:textId="77777777" w:rsidR="004145D6" w:rsidRDefault="004145D6" w:rsidP="009D6061">
                        <w:pPr>
                          <w:pStyle w:val="Zawartotabeli"/>
                          <w:framePr w:hSpace="141" w:wrap="around" w:vAnchor="text" w:hAnchor="text" w:y="1"/>
                          <w:snapToGrid w:val="0"/>
                          <w:ind w:right="368"/>
                          <w:suppressOverlap/>
                          <w:jc w:val="center"/>
                          <w:rPr>
                            <w:rFonts w:ascii="Calibri Light" w:hAnsi="Calibri Light" w:cs="Calibri Light"/>
                            <w:sz w:val="20"/>
                            <w:szCs w:val="20"/>
                          </w:rPr>
                        </w:pPr>
                      </w:p>
                    </w:tc>
                    <w:tc>
                      <w:tcPr>
                        <w:tcW w:w="1983" w:type="dxa"/>
                        <w:tcBorders>
                          <w:top w:val="single" w:sz="2" w:space="0" w:color="000000"/>
                          <w:left w:val="single" w:sz="2" w:space="0" w:color="000000"/>
                          <w:bottom w:val="single" w:sz="2" w:space="0" w:color="000000"/>
                          <w:right w:val="single" w:sz="2" w:space="0" w:color="000000"/>
                        </w:tcBorders>
                      </w:tcPr>
                      <w:p w14:paraId="34B6B1F6" w14:textId="77777777" w:rsidR="004145D6" w:rsidRDefault="004145D6" w:rsidP="009D6061">
                        <w:pPr>
                          <w:pStyle w:val="Zawartotabeli"/>
                          <w:framePr w:hSpace="141" w:wrap="around" w:vAnchor="text" w:hAnchor="text" w:y="1"/>
                          <w:snapToGrid w:val="0"/>
                          <w:ind w:right="368"/>
                          <w:suppressOverlap/>
                          <w:jc w:val="center"/>
                          <w:rPr>
                            <w:rFonts w:ascii="Calibri Light" w:hAnsi="Calibri Light" w:cs="Calibri Light"/>
                            <w:sz w:val="20"/>
                            <w:szCs w:val="20"/>
                          </w:rPr>
                        </w:pPr>
                      </w:p>
                    </w:tc>
                    <w:tc>
                      <w:tcPr>
                        <w:tcW w:w="1839" w:type="dxa"/>
                        <w:tcBorders>
                          <w:top w:val="single" w:sz="2" w:space="0" w:color="000000"/>
                          <w:left w:val="single" w:sz="2" w:space="0" w:color="000000"/>
                          <w:bottom w:val="single" w:sz="2" w:space="0" w:color="000000"/>
                          <w:right w:val="single" w:sz="2" w:space="0" w:color="000000"/>
                        </w:tcBorders>
                      </w:tcPr>
                      <w:p w14:paraId="5FD600C2" w14:textId="77777777" w:rsidR="004145D6" w:rsidRDefault="004145D6" w:rsidP="009D6061">
                        <w:pPr>
                          <w:pStyle w:val="Zawartotabeli"/>
                          <w:framePr w:hSpace="141" w:wrap="around" w:vAnchor="text" w:hAnchor="text" w:y="1"/>
                          <w:snapToGrid w:val="0"/>
                          <w:suppressOverlap/>
                          <w:jc w:val="center"/>
                          <w:rPr>
                            <w:rFonts w:ascii="Calibri Light" w:hAnsi="Calibri Light" w:cs="Calibri Light"/>
                            <w:sz w:val="20"/>
                            <w:szCs w:val="20"/>
                          </w:rPr>
                        </w:pPr>
                      </w:p>
                    </w:tc>
                  </w:tr>
                  <w:tr w:rsidR="004145D6" w14:paraId="63126EB2" w14:textId="77777777" w:rsidTr="00C33525">
                    <w:trPr>
                      <w:trHeight w:val="918"/>
                    </w:trPr>
                    <w:tc>
                      <w:tcPr>
                        <w:tcW w:w="2021" w:type="dxa"/>
                        <w:tcBorders>
                          <w:top w:val="single" w:sz="2" w:space="0" w:color="000000"/>
                          <w:left w:val="single" w:sz="2" w:space="0" w:color="000000"/>
                          <w:bottom w:val="single" w:sz="2" w:space="0" w:color="000000"/>
                          <w:right w:val="single" w:sz="2" w:space="0" w:color="000000"/>
                        </w:tcBorders>
                      </w:tcPr>
                      <w:p w14:paraId="71DCF484" w14:textId="27D0B146" w:rsidR="004145D6" w:rsidRPr="004145D6" w:rsidRDefault="009D6061" w:rsidP="009D6061">
                        <w:pPr>
                          <w:framePr w:hSpace="141" w:wrap="around" w:vAnchor="text" w:hAnchor="text" w:y="1"/>
                          <w:numPr>
                            <w:ilvl w:val="0"/>
                            <w:numId w:val="27"/>
                          </w:numPr>
                          <w:ind w:left="383" w:hanging="283"/>
                          <w:suppressOverlap/>
                          <w:rPr>
                            <w:rFonts w:ascii="Calibri Light" w:hAnsi="Calibri Light" w:cs="Calibri Light"/>
                            <w:sz w:val="16"/>
                            <w:szCs w:val="16"/>
                          </w:rPr>
                        </w:pPr>
                        <w:r w:rsidRPr="009D6061">
                          <w:rPr>
                            <w:rFonts w:ascii="Calibri Light" w:hAnsi="Calibri Light" w:cs="Calibri Light"/>
                            <w:sz w:val="16"/>
                            <w:szCs w:val="16"/>
                          </w:rPr>
                          <w:t>Transporter płaski – długość min. 3000 mm × szerokość min. 790 mm, z klatką bezpieczeństwa, szt. 2</w:t>
                        </w:r>
                      </w:p>
                    </w:tc>
                    <w:tc>
                      <w:tcPr>
                        <w:tcW w:w="1472" w:type="dxa"/>
                        <w:tcBorders>
                          <w:top w:val="single" w:sz="2" w:space="0" w:color="000000"/>
                          <w:left w:val="single" w:sz="2" w:space="0" w:color="000000"/>
                          <w:bottom w:val="single" w:sz="2" w:space="0" w:color="000000"/>
                          <w:right w:val="single" w:sz="2" w:space="0" w:color="000000"/>
                        </w:tcBorders>
                      </w:tcPr>
                      <w:p w14:paraId="449D4F4F" w14:textId="77777777" w:rsidR="004145D6" w:rsidRDefault="004145D6" w:rsidP="009D6061">
                        <w:pPr>
                          <w:pStyle w:val="Zawartotabeli"/>
                          <w:framePr w:hSpace="141" w:wrap="around" w:vAnchor="text" w:hAnchor="text" w:y="1"/>
                          <w:snapToGrid w:val="0"/>
                          <w:suppressOverlap/>
                          <w:jc w:val="center"/>
                          <w:rPr>
                            <w:rFonts w:ascii="Calibri Light" w:hAnsi="Calibri Light" w:cs="Calibri Light"/>
                            <w:sz w:val="20"/>
                            <w:szCs w:val="20"/>
                          </w:rPr>
                        </w:pPr>
                      </w:p>
                    </w:tc>
                    <w:tc>
                      <w:tcPr>
                        <w:tcW w:w="1202" w:type="dxa"/>
                        <w:tcBorders>
                          <w:top w:val="single" w:sz="2" w:space="0" w:color="000000"/>
                          <w:left w:val="single" w:sz="2" w:space="0" w:color="000000"/>
                          <w:bottom w:val="single" w:sz="2" w:space="0" w:color="000000"/>
                          <w:right w:val="single" w:sz="2" w:space="0" w:color="000000"/>
                        </w:tcBorders>
                      </w:tcPr>
                      <w:p w14:paraId="61F85E24" w14:textId="77777777" w:rsidR="004145D6" w:rsidRDefault="004145D6" w:rsidP="009D6061">
                        <w:pPr>
                          <w:pStyle w:val="Zawartotabeli"/>
                          <w:framePr w:hSpace="141" w:wrap="around" w:vAnchor="text" w:hAnchor="text" w:y="1"/>
                          <w:snapToGrid w:val="0"/>
                          <w:suppressOverlap/>
                          <w:jc w:val="center"/>
                          <w:rPr>
                            <w:rFonts w:ascii="Calibri Light" w:hAnsi="Calibri Light" w:cs="Calibri Light"/>
                            <w:sz w:val="20"/>
                            <w:szCs w:val="20"/>
                          </w:rPr>
                        </w:pPr>
                      </w:p>
                    </w:tc>
                    <w:tc>
                      <w:tcPr>
                        <w:tcW w:w="1983" w:type="dxa"/>
                        <w:tcBorders>
                          <w:top w:val="single" w:sz="2" w:space="0" w:color="000000"/>
                          <w:left w:val="single" w:sz="2" w:space="0" w:color="000000"/>
                          <w:bottom w:val="single" w:sz="2" w:space="0" w:color="000000"/>
                          <w:right w:val="single" w:sz="2" w:space="0" w:color="000000"/>
                        </w:tcBorders>
                      </w:tcPr>
                      <w:p w14:paraId="1040801F" w14:textId="77777777" w:rsidR="004145D6" w:rsidRDefault="004145D6" w:rsidP="009D6061">
                        <w:pPr>
                          <w:pStyle w:val="Zawartotabeli"/>
                          <w:framePr w:hSpace="141" w:wrap="around" w:vAnchor="text" w:hAnchor="text" w:y="1"/>
                          <w:snapToGrid w:val="0"/>
                          <w:suppressOverlap/>
                          <w:jc w:val="center"/>
                          <w:rPr>
                            <w:rFonts w:ascii="Calibri Light" w:hAnsi="Calibri Light" w:cs="Calibri Light"/>
                            <w:sz w:val="20"/>
                            <w:szCs w:val="20"/>
                          </w:rPr>
                        </w:pPr>
                      </w:p>
                    </w:tc>
                    <w:tc>
                      <w:tcPr>
                        <w:tcW w:w="1839" w:type="dxa"/>
                        <w:tcBorders>
                          <w:top w:val="single" w:sz="2" w:space="0" w:color="000000"/>
                          <w:left w:val="single" w:sz="2" w:space="0" w:color="000000"/>
                          <w:bottom w:val="single" w:sz="2" w:space="0" w:color="000000"/>
                          <w:right w:val="single" w:sz="2" w:space="0" w:color="000000"/>
                        </w:tcBorders>
                      </w:tcPr>
                      <w:p w14:paraId="157FCE1A" w14:textId="77777777" w:rsidR="004145D6" w:rsidRDefault="004145D6" w:rsidP="009D6061">
                        <w:pPr>
                          <w:pStyle w:val="Zawartotabeli"/>
                          <w:framePr w:hSpace="141" w:wrap="around" w:vAnchor="text" w:hAnchor="text" w:y="1"/>
                          <w:snapToGrid w:val="0"/>
                          <w:suppressOverlap/>
                          <w:jc w:val="center"/>
                          <w:rPr>
                            <w:rFonts w:ascii="Calibri Light" w:hAnsi="Calibri Light" w:cs="Calibri Light"/>
                            <w:sz w:val="20"/>
                            <w:szCs w:val="20"/>
                          </w:rPr>
                        </w:pPr>
                      </w:p>
                    </w:tc>
                  </w:tr>
                </w:tbl>
                <w:p w14:paraId="552D85CB" w14:textId="77777777" w:rsidR="00DD1DE4" w:rsidRPr="00485DCC" w:rsidRDefault="00DD1DE4" w:rsidP="009D6061">
                  <w:pPr>
                    <w:pStyle w:val="Default"/>
                    <w:rPr>
                      <w:rFonts w:ascii="Calibri Light" w:hAnsi="Calibri Light"/>
                      <w:i/>
                      <w:color w:val="808080"/>
                      <w:sz w:val="20"/>
                      <w:szCs w:val="20"/>
                    </w:rPr>
                  </w:pPr>
                </w:p>
              </w:tc>
            </w:tr>
          </w:tbl>
          <w:p w14:paraId="2765E444" w14:textId="77777777" w:rsidR="00DD1DE4" w:rsidRPr="00485DCC" w:rsidRDefault="00DD1DE4" w:rsidP="00564165">
            <w:pPr>
              <w:pStyle w:val="Default"/>
              <w:rPr>
                <w:rFonts w:ascii="Calibri Light" w:hAnsi="Calibri Light"/>
                <w:i/>
                <w:color w:val="808080"/>
                <w:sz w:val="20"/>
                <w:szCs w:val="20"/>
              </w:rPr>
            </w:pPr>
          </w:p>
        </w:tc>
      </w:tr>
      <w:tr w:rsidR="002A666B" w:rsidRPr="001F3060" w14:paraId="4C3F1E91" w14:textId="77777777" w:rsidTr="000C3FF4">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0C3FF4">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2A695162"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E24BB5">
              <w:t xml:space="preserve"> </w:t>
            </w:r>
            <w:r w:rsidR="00E24BB5" w:rsidRPr="00E24BB5">
              <w:rPr>
                <w:rFonts w:ascii="Calibri Light" w:eastAsia="Times New Roman" w:hAnsi="Calibri Light"/>
                <w:sz w:val="18"/>
                <w:szCs w:val="18"/>
                <w:lang w:eastAsia="pl-PL"/>
              </w:rPr>
              <w:t>Deklaracja zgodności dostawy z zamówieniem</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08822D6B"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4145D6" w:rsidRPr="004145D6">
        <w:rPr>
          <w:rFonts w:ascii="Calibri Light" w:hAnsi="Calibri Light"/>
          <w:sz w:val="20"/>
          <w:szCs w:val="20"/>
        </w:rPr>
        <w:t>0</w:t>
      </w:r>
      <w:r w:rsidR="009D6061">
        <w:rPr>
          <w:rFonts w:ascii="Calibri Light" w:hAnsi="Calibri Light"/>
          <w:sz w:val="20"/>
          <w:szCs w:val="20"/>
        </w:rPr>
        <w:t>6</w:t>
      </w:r>
      <w:r w:rsidR="004145D6"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6B775A18"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4145D6" w:rsidRPr="004145D6">
        <w:rPr>
          <w:rFonts w:ascii="Calibri Light" w:hAnsi="Calibri Light"/>
          <w:sz w:val="20"/>
          <w:szCs w:val="20"/>
        </w:rPr>
        <w:t>0</w:t>
      </w:r>
      <w:r w:rsidR="009D6061">
        <w:rPr>
          <w:rFonts w:ascii="Calibri Light" w:hAnsi="Calibri Light"/>
          <w:sz w:val="20"/>
          <w:szCs w:val="20"/>
        </w:rPr>
        <w:t>6</w:t>
      </w:r>
      <w:r w:rsidR="004145D6"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18E17709" w14:textId="77777777" w:rsidR="00E24BB5" w:rsidRPr="007F2C3A" w:rsidRDefault="00E24BB5" w:rsidP="00E24BB5">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1CA041FA"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3BF80B42" w14:textId="2634D6C5" w:rsidR="00E24BB5" w:rsidRPr="004145D6" w:rsidRDefault="00E24BB5" w:rsidP="00E24BB5">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w:t>
      </w:r>
      <w:r w:rsidRPr="00DA67D2">
        <w:rPr>
          <w:rFonts w:ascii="Calibri Light" w:hAnsi="Calibri Light" w:cs="Calibri Light"/>
          <w:color w:val="262626" w:themeColor="text1" w:themeTint="D9"/>
          <w:kern w:val="2"/>
          <w14:ligatures w14:val="standardContextual"/>
        </w:rPr>
        <w:t xml:space="preserve"> </w:t>
      </w:r>
      <w:r w:rsidR="009D6061">
        <w:rPr>
          <w:rFonts w:ascii="Calibri Light" w:hAnsi="Calibri Light" w:cs="Calibri Light"/>
          <w:color w:val="262626" w:themeColor="text1" w:themeTint="D9"/>
          <w:kern w:val="2"/>
          <w14:ligatures w14:val="standardContextual"/>
        </w:rPr>
        <w:t>taśmociągów z klatkami bezpieczeństwa</w:t>
      </w:r>
      <w:r w:rsidRPr="00E24BB5">
        <w:rPr>
          <w:rFonts w:ascii="Calibri Light" w:hAnsi="Calibri Light" w:cs="Calibri Light"/>
          <w:color w:val="262626" w:themeColor="text1" w:themeTint="D9"/>
          <w:kern w:val="2"/>
          <w14:ligatures w14:val="standardContextual"/>
        </w:rPr>
        <w:t xml:space="preserve">  dla  ALKAZ PLASTICS S.A.</w:t>
      </w:r>
      <w:r>
        <w:rPr>
          <w:rFonts w:ascii="Calibri Light" w:hAnsi="Calibri Light" w:cs="Calibri Light"/>
          <w:color w:val="262626" w:themeColor="text1" w:themeTint="D9"/>
          <w:kern w:val="2"/>
          <w14:ligatures w14:val="standardContextual"/>
        </w:rPr>
        <w:t xml:space="preserve"> </w:t>
      </w:r>
      <w:r w:rsidR="004F4C7F">
        <w:rPr>
          <w:rFonts w:ascii="Calibri Light" w:hAnsi="Calibri Light" w:cs="Calibri Light"/>
          <w:color w:val="262626" w:themeColor="text1" w:themeTint="D9"/>
          <w:kern w:val="2"/>
          <w14:ligatures w14:val="standardContextual"/>
        </w:rPr>
        <w:t>D</w:t>
      </w:r>
      <w:r w:rsidR="004145D6">
        <w:rPr>
          <w:rFonts w:ascii="Calibri Light" w:hAnsi="Calibri Light" w:cs="Calibri Light"/>
          <w:color w:val="262626" w:themeColor="text1" w:themeTint="D9"/>
          <w:kern w:val="2"/>
          <w14:ligatures w14:val="standardContextual"/>
        </w:rPr>
        <w:t xml:space="preserve">la </w:t>
      </w:r>
      <w:r w:rsidRPr="004145D6">
        <w:rPr>
          <w:rFonts w:ascii="Calibri Light" w:hAnsi="Calibri Light" w:cs="Calibri Light"/>
          <w:color w:val="262626" w:themeColor="text1" w:themeTint="D9"/>
          <w:kern w:val="2"/>
          <w14:ligatures w14:val="standardContextual"/>
        </w:rPr>
        <w:t>przedmiotu zamówienia, który Wykonawca zobowiązuje się zrealizować, należy podać producenta/markę, typ, model – jeżeli posiada):</w:t>
      </w:r>
    </w:p>
    <w:p w14:paraId="3D0BF338" w14:textId="0F65F926" w:rsidR="00E24BB5" w:rsidRPr="002E538B" w:rsidRDefault="00E24BB5" w:rsidP="00E24BB5">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p>
    <w:tbl>
      <w:tblPr>
        <w:tblStyle w:val="Tabela-Siatka"/>
        <w:tblpPr w:leftFromText="141" w:rightFromText="141" w:vertAnchor="text" w:horzAnchor="margin" w:tblpY="-38"/>
        <w:tblW w:w="0" w:type="auto"/>
        <w:tblLook w:val="04A0" w:firstRow="1" w:lastRow="0" w:firstColumn="1" w:lastColumn="0" w:noHBand="0" w:noVBand="1"/>
      </w:tblPr>
      <w:tblGrid>
        <w:gridCol w:w="3676"/>
        <w:gridCol w:w="2693"/>
        <w:gridCol w:w="2693"/>
      </w:tblGrid>
      <w:tr w:rsidR="00E24BB5" w:rsidRPr="004D4E07" w14:paraId="027AAF71" w14:textId="77777777" w:rsidTr="00E24BB5">
        <w:tc>
          <w:tcPr>
            <w:tcW w:w="3676" w:type="dxa"/>
          </w:tcPr>
          <w:p w14:paraId="2C6A485B"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046695D7"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6E8F1738"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E24BB5" w:rsidRPr="004D4E07" w14:paraId="53799BF5" w14:textId="77777777" w:rsidTr="00E24BB5">
        <w:tc>
          <w:tcPr>
            <w:tcW w:w="3676" w:type="dxa"/>
          </w:tcPr>
          <w:p w14:paraId="37A92B56" w14:textId="437A40B6" w:rsidR="00E24BB5" w:rsidRPr="00D5177D" w:rsidRDefault="009D6061" w:rsidP="00E24BB5">
            <w:pPr>
              <w:pStyle w:val="Akapitzlist"/>
              <w:numPr>
                <w:ilvl w:val="0"/>
                <w:numId w:val="31"/>
              </w:numPr>
              <w:rPr>
                <w:rFonts w:asciiTheme="majorHAnsi" w:hAnsiTheme="majorHAnsi" w:cstheme="majorHAnsi"/>
              </w:rPr>
            </w:pPr>
            <w:r w:rsidRPr="009D6061">
              <w:rPr>
                <w:rFonts w:ascii="Calibri Light" w:hAnsi="Calibri Light" w:cs="Calibri Light"/>
              </w:rPr>
              <w:t>1.</w:t>
            </w:r>
            <w:r w:rsidRPr="009D6061">
              <w:rPr>
                <w:rFonts w:ascii="Calibri Light" w:hAnsi="Calibri Light" w:cs="Calibri Light"/>
              </w:rPr>
              <w:tab/>
              <w:t>Transporter płaski – długość min. 4000 mm × szerokość min. 1190 mm,  z klatką bezpieczeństwa, szt. 1</w:t>
            </w:r>
          </w:p>
        </w:tc>
        <w:tc>
          <w:tcPr>
            <w:tcW w:w="2693" w:type="dxa"/>
          </w:tcPr>
          <w:p w14:paraId="6FF05F4E" w14:textId="77777777" w:rsidR="00E24BB5" w:rsidRPr="004D4E07" w:rsidRDefault="00E24BB5" w:rsidP="00E24BB5">
            <w:pPr>
              <w:rPr>
                <w:rFonts w:asciiTheme="majorHAnsi" w:hAnsiTheme="majorHAnsi" w:cstheme="majorHAnsi"/>
                <w:sz w:val="20"/>
                <w:szCs w:val="20"/>
              </w:rPr>
            </w:pPr>
          </w:p>
        </w:tc>
        <w:tc>
          <w:tcPr>
            <w:tcW w:w="2693" w:type="dxa"/>
          </w:tcPr>
          <w:p w14:paraId="738514BD" w14:textId="77777777" w:rsidR="00E24BB5" w:rsidRPr="004D4E07" w:rsidRDefault="00E24BB5" w:rsidP="00E24BB5">
            <w:pPr>
              <w:rPr>
                <w:rFonts w:asciiTheme="majorHAnsi" w:hAnsiTheme="majorHAnsi" w:cstheme="majorHAnsi"/>
                <w:sz w:val="20"/>
                <w:szCs w:val="20"/>
              </w:rPr>
            </w:pPr>
          </w:p>
        </w:tc>
      </w:tr>
      <w:tr w:rsidR="00E24BB5" w:rsidRPr="004D4E07" w14:paraId="7A76A928" w14:textId="77777777" w:rsidTr="00E24BB5">
        <w:tc>
          <w:tcPr>
            <w:tcW w:w="3676" w:type="dxa"/>
          </w:tcPr>
          <w:p w14:paraId="7B60E53C" w14:textId="47CD0194" w:rsidR="00E24BB5" w:rsidRDefault="009D6061" w:rsidP="00E24BB5">
            <w:pPr>
              <w:pStyle w:val="Akapitzlist"/>
              <w:numPr>
                <w:ilvl w:val="0"/>
                <w:numId w:val="31"/>
              </w:numPr>
              <w:rPr>
                <w:rFonts w:ascii="Calibri Light" w:hAnsi="Calibri Light" w:cs="Calibri Light"/>
              </w:rPr>
            </w:pPr>
            <w:r w:rsidRPr="009D6061">
              <w:rPr>
                <w:rFonts w:ascii="Calibri Light" w:hAnsi="Calibri Light" w:cs="Calibri Light"/>
              </w:rPr>
              <w:t>2.</w:t>
            </w:r>
            <w:r w:rsidRPr="009D6061">
              <w:rPr>
                <w:rFonts w:ascii="Calibri Light" w:hAnsi="Calibri Light" w:cs="Calibri Light"/>
              </w:rPr>
              <w:tab/>
              <w:t>Transporter płaski – długość min. 3000 mm × szerokość min. 790 mm, z klatką bezpieczeństwa, szt. 2</w:t>
            </w:r>
          </w:p>
        </w:tc>
        <w:tc>
          <w:tcPr>
            <w:tcW w:w="2693" w:type="dxa"/>
          </w:tcPr>
          <w:p w14:paraId="4F4729D4" w14:textId="77777777" w:rsidR="00E24BB5" w:rsidRPr="004D4E07" w:rsidRDefault="00E24BB5" w:rsidP="00E24BB5">
            <w:pPr>
              <w:rPr>
                <w:rFonts w:asciiTheme="majorHAnsi" w:hAnsiTheme="majorHAnsi" w:cstheme="majorHAnsi"/>
                <w:sz w:val="20"/>
                <w:szCs w:val="20"/>
              </w:rPr>
            </w:pPr>
          </w:p>
        </w:tc>
        <w:tc>
          <w:tcPr>
            <w:tcW w:w="2693" w:type="dxa"/>
          </w:tcPr>
          <w:p w14:paraId="781C8DBE" w14:textId="77777777" w:rsidR="00E24BB5" w:rsidRPr="004D4E07" w:rsidRDefault="00E24BB5" w:rsidP="00E24BB5">
            <w:pPr>
              <w:rPr>
                <w:rFonts w:asciiTheme="majorHAnsi" w:hAnsiTheme="majorHAnsi" w:cstheme="majorHAnsi"/>
                <w:sz w:val="20"/>
                <w:szCs w:val="20"/>
              </w:rPr>
            </w:pPr>
          </w:p>
        </w:tc>
      </w:tr>
    </w:tbl>
    <w:p w14:paraId="11A5B988"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2C86ABAD" w14:textId="7777777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urządzenie w dniu dostawy spełniała wszystkie wymagania techniczne i funkcjonalne określone w Zapytaniu ofertowym w rubryce: przedmiot zamówienia (charakterystyka, specyfikacja, funkcjonalności, ilości).</w:t>
      </w:r>
    </w:p>
    <w:p w14:paraId="09E2EF22" w14:textId="1FBAE43F" w:rsidR="004D4E07" w:rsidRPr="004145D6" w:rsidRDefault="00E24BB5" w:rsidP="004145D6">
      <w:pPr>
        <w:spacing w:after="60" w:line="256" w:lineRule="auto"/>
        <w:rPr>
          <w:rFonts w:ascii="Calibri Light" w:hAnsi="Calibri Light" w:cs="Calibri Light"/>
          <w:b/>
          <w:bCs/>
          <w:color w:val="262626" w:themeColor="text1" w:themeTint="D9"/>
          <w:kern w:val="2"/>
          <w14:ligatures w14:val="standardContextual"/>
        </w:rPr>
      </w:pPr>
      <w:r w:rsidRPr="00E24BB5">
        <w:rPr>
          <w:rFonts w:ascii="Calibri Light" w:hAnsi="Calibri Light" w:cs="Calibri Light"/>
          <w:b/>
          <w:bCs/>
          <w:color w:val="262626" w:themeColor="text1" w:themeTint="D9"/>
          <w:kern w:val="2"/>
          <w14:ligatures w14:val="standardContextual"/>
        </w:rPr>
        <w:t>Ponadto zobowiązuję się dołączyć do oferty pełną dokumentację potwierdzającą spełnianie wymogów opisanych w OPZ, w szczególności: karty katalogowe, karty techniczne, opisy funkcjonalne, certyfikaty, deklaracje zgodności oraz inne dokumenty potwierdzające zgodność oferowanych urządzeń z wymaganiami Zamawiającego.</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1705D04E"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521E6A" w:rsidRPr="00521E6A">
        <w:rPr>
          <w:rFonts w:ascii="Calibri Light" w:hAnsi="Calibri Light"/>
          <w:sz w:val="20"/>
          <w:szCs w:val="20"/>
        </w:rPr>
        <w:t>l.dz</w:t>
      </w:r>
      <w:r w:rsidR="000C3FF4">
        <w:rPr>
          <w:rFonts w:ascii="Calibri Light" w:hAnsi="Calibri Light"/>
          <w:sz w:val="20"/>
          <w:szCs w:val="20"/>
        </w:rPr>
        <w:t xml:space="preserve"> </w:t>
      </w:r>
      <w:r w:rsidR="000C3FF4" w:rsidRPr="000C3FF4">
        <w:rPr>
          <w:rFonts w:ascii="Calibri Light" w:hAnsi="Calibri Light"/>
          <w:sz w:val="20"/>
          <w:szCs w:val="20"/>
        </w:rPr>
        <w:t>0</w:t>
      </w:r>
      <w:r w:rsidR="009D6061">
        <w:rPr>
          <w:rFonts w:ascii="Calibri Light" w:hAnsi="Calibri Light"/>
          <w:sz w:val="20"/>
          <w:szCs w:val="20"/>
        </w:rPr>
        <w:t>6</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6B25"/>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135B"/>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45D6"/>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6FB5"/>
    <w:rsid w:val="00467106"/>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4C70"/>
    <w:rsid w:val="004F4C7F"/>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676DA"/>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1B63"/>
    <w:rsid w:val="007F618F"/>
    <w:rsid w:val="007F62F0"/>
    <w:rsid w:val="007F7428"/>
    <w:rsid w:val="008025AC"/>
    <w:rsid w:val="00807420"/>
    <w:rsid w:val="00810E00"/>
    <w:rsid w:val="0081350E"/>
    <w:rsid w:val="00816186"/>
    <w:rsid w:val="008215F4"/>
    <w:rsid w:val="00823A31"/>
    <w:rsid w:val="0082400C"/>
    <w:rsid w:val="00836C6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949"/>
    <w:rsid w:val="00940C54"/>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073C"/>
    <w:rsid w:val="009B463B"/>
    <w:rsid w:val="009C4F20"/>
    <w:rsid w:val="009C53C4"/>
    <w:rsid w:val="009C76D8"/>
    <w:rsid w:val="009C7C5C"/>
    <w:rsid w:val="009D217C"/>
    <w:rsid w:val="009D5702"/>
    <w:rsid w:val="009D6061"/>
    <w:rsid w:val="009D6187"/>
    <w:rsid w:val="009E0D2A"/>
    <w:rsid w:val="009E58B3"/>
    <w:rsid w:val="009E7AAE"/>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0863"/>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847CB"/>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DE4"/>
    <w:rsid w:val="00DD450E"/>
    <w:rsid w:val="00DE1F42"/>
    <w:rsid w:val="00DE2D31"/>
    <w:rsid w:val="00DE5576"/>
    <w:rsid w:val="00DF1E58"/>
    <w:rsid w:val="00DF234A"/>
    <w:rsid w:val="00DF2E8B"/>
    <w:rsid w:val="00DF451B"/>
    <w:rsid w:val="00E02403"/>
    <w:rsid w:val="00E0295C"/>
    <w:rsid w:val="00E0502A"/>
    <w:rsid w:val="00E079DC"/>
    <w:rsid w:val="00E1293C"/>
    <w:rsid w:val="00E168AE"/>
    <w:rsid w:val="00E16AAF"/>
    <w:rsid w:val="00E21FF0"/>
    <w:rsid w:val="00E24BB5"/>
    <w:rsid w:val="00E25C0B"/>
    <w:rsid w:val="00E27E63"/>
    <w:rsid w:val="00E315FC"/>
    <w:rsid w:val="00E34B65"/>
    <w:rsid w:val="00E352EA"/>
    <w:rsid w:val="00E36E71"/>
    <w:rsid w:val="00E412D5"/>
    <w:rsid w:val="00E445E0"/>
    <w:rsid w:val="00E45337"/>
    <w:rsid w:val="00E46857"/>
    <w:rsid w:val="00E56DF2"/>
    <w:rsid w:val="00E572CB"/>
    <w:rsid w:val="00E64F39"/>
    <w:rsid w:val="00E66085"/>
    <w:rsid w:val="00E66D8C"/>
    <w:rsid w:val="00E70C42"/>
    <w:rsid w:val="00E7651D"/>
    <w:rsid w:val="00E7704A"/>
    <w:rsid w:val="00E778D7"/>
    <w:rsid w:val="00E81BEC"/>
    <w:rsid w:val="00E84410"/>
    <w:rsid w:val="00E90DF1"/>
    <w:rsid w:val="00E913CB"/>
    <w:rsid w:val="00E96C97"/>
    <w:rsid w:val="00E975F7"/>
    <w:rsid w:val="00EA46C9"/>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1182"/>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table" w:customStyle="1" w:styleId="Tabela-Siatka3">
    <w:name w:val="Tabela - Siatka3"/>
    <w:basedOn w:val="Standardowy"/>
    <w:next w:val="Tabela-Siatka"/>
    <w:uiPriority w:val="39"/>
    <w:rsid w:val="00E24BB5"/>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1690</Words>
  <Characters>10143</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16</cp:revision>
  <cp:lastPrinted>2015-03-30T11:01:00Z</cp:lastPrinted>
  <dcterms:created xsi:type="dcterms:W3CDTF">2025-07-30T12:54:00Z</dcterms:created>
  <dcterms:modified xsi:type="dcterms:W3CDTF">2025-12-30T14:08:00Z</dcterms:modified>
</cp:coreProperties>
</file>